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4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赵凡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83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中医药与肠道微生物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(r400091—001)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实用中医药大数据研究导论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(r023011—001)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